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F226D7" w14:textId="77777777" w:rsidR="002764A8" w:rsidRPr="00DA668F" w:rsidRDefault="00CA7AAF" w:rsidP="00DA668F">
      <w:pPr>
        <w:pStyle w:val="Title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DA668F">
        <w:rPr>
          <w:rFonts w:ascii="Times New Roman" w:hAnsi="Times New Roman" w:cs="Times New Roman"/>
          <w:color w:val="auto"/>
          <w:sz w:val="28"/>
          <w:szCs w:val="28"/>
        </w:rPr>
        <w:t>Елаборат о оснивању Центра за турски језик и културу</w:t>
      </w:r>
    </w:p>
    <w:p w14:paraId="0DC8EA23" w14:textId="703A2977" w:rsidR="002764A8" w:rsidRPr="00DE1EEB" w:rsidRDefault="00CA7AAF" w:rsidP="00DA668F">
      <w:pPr>
        <w:jc w:val="center"/>
        <w:rPr>
          <w:rFonts w:ascii="Times New Roman" w:hAnsi="Times New Roman" w:cs="Times New Roman"/>
          <w:lang w:val="sr-Cyrl-RS"/>
        </w:rPr>
      </w:pPr>
      <w:r w:rsidRPr="00DA668F">
        <w:rPr>
          <w:rFonts w:ascii="Times New Roman" w:hAnsi="Times New Roman" w:cs="Times New Roman"/>
        </w:rPr>
        <w:t>Филозофски факултет Универзитета у Нишу</w:t>
      </w:r>
      <w:r w:rsidR="00DE1EEB">
        <w:rPr>
          <w:rFonts w:ascii="Times New Roman" w:hAnsi="Times New Roman" w:cs="Times New Roman"/>
          <w:lang w:val="sr-Cyrl-RS"/>
        </w:rPr>
        <w:t>, 2025.</w:t>
      </w:r>
    </w:p>
    <w:p w14:paraId="6FCB06FF" w14:textId="77777777" w:rsidR="002764A8" w:rsidRDefault="00CA7AAF">
      <w:r>
        <w:br w:type="page"/>
      </w:r>
    </w:p>
    <w:p w14:paraId="5AD84D03" w14:textId="77777777" w:rsidR="002764A8" w:rsidRPr="00DA668F" w:rsidRDefault="00CA7AAF" w:rsidP="00DA668F">
      <w:pPr>
        <w:pStyle w:val="Heading1"/>
        <w:spacing w:before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DA668F">
        <w:rPr>
          <w:rFonts w:ascii="Times New Roman" w:hAnsi="Times New Roman" w:cs="Times New Roman"/>
          <w:color w:val="auto"/>
          <w:sz w:val="24"/>
          <w:szCs w:val="24"/>
        </w:rPr>
        <w:lastRenderedPageBreak/>
        <w:t>1. Образложење</w:t>
      </w:r>
    </w:p>
    <w:p w14:paraId="52C32162" w14:textId="39D4A247" w:rsidR="001016F7" w:rsidRPr="00064550" w:rsidRDefault="001016F7" w:rsidP="001016F7">
      <w:pPr>
        <w:pStyle w:val="NormalWeb"/>
        <w:spacing w:before="0" w:beforeAutospacing="0" w:after="0" w:afterAutospacing="0"/>
        <w:ind w:firstLine="720"/>
        <w:jc w:val="both"/>
        <w:rPr>
          <w:lang w:val="sr-Cyrl-RS"/>
        </w:rPr>
      </w:pPr>
      <w:r>
        <w:t>У последњим деценијама долази до континуираног јачања културних, економских и образовних веза између Републике Србије и Републике Турске. Те везе се огледају кроз све чешћу размену студената и наставника, сарадњу универзитета, заједничке научне и културне пројекте, као и кроз динамичан развој туристичког и привредног сектора. Турска представља једног од најзначајнијих економских партнера Србије, са бројним турским компанијама које послују у нашој земљи, као и великим бројем туриста из Турске који сваке године посећују Србију. Са друге стране, све је више студената и младих истраживача из Србије који се одлучују за студије, усавршавања или истраживачке боравке у Турској.</w:t>
      </w:r>
      <w:r>
        <w:rPr>
          <w:lang w:val="sr-Cyrl-RS"/>
        </w:rPr>
        <w:t xml:space="preserve"> </w:t>
      </w:r>
      <w:r w:rsidRPr="001016F7">
        <w:rPr>
          <w:lang w:val="sr-Cyrl-RS"/>
        </w:rPr>
        <w:t xml:space="preserve">Ниш, као историјски и културни центар југоисточне Србије, налази се на раскршћу путева који вековима повезују Балкан и Малу Азију. </w:t>
      </w:r>
      <w:r w:rsidRPr="00064550">
        <w:rPr>
          <w:lang w:val="sr-Cyrl-RS"/>
        </w:rPr>
        <w:t>Град Ниш, захваљујући свом геостратешком положају, богатом културном наслеђу и снажној универзитетској традицији, представља природно место за оснивање једног оваквог центра. Филозофски факултет Универзитета у Нишу већ је препознат као институција која активно промовише мултикултуралност и интернационализацију образовања, кроз бројне центре и програме за стране језике и културу.</w:t>
      </w:r>
      <w:r>
        <w:rPr>
          <w:lang w:val="sr-Cyrl-RS"/>
        </w:rPr>
        <w:t xml:space="preserve"> </w:t>
      </w:r>
      <w:r w:rsidRPr="001016F7">
        <w:rPr>
          <w:lang w:val="sr-Cyrl-RS"/>
        </w:rPr>
        <w:t xml:space="preserve">Повећан интерес студената, истраживача, али и шире јавности за изучавање турског језика, књижевности и културе потврђује потребу за институционалним оквиром у коме би та сарадња могла да се систематски унапреди. </w:t>
      </w:r>
      <w:r w:rsidRPr="00064550">
        <w:rPr>
          <w:lang w:val="sr-Cyrl-RS"/>
        </w:rPr>
        <w:t>Турски језик се све чешће препознаје као значајна компетенција у областима туризма, међународне трговине, дипломатије, културне сарадње и превођења. Осим тога, изучавање турског језика и културе доприноси бољем разумевању историјских и савремених процеса на Балкану, као и изградњи мостова пријатељства и сарадње између народа.</w:t>
      </w:r>
      <w:r>
        <w:rPr>
          <w:lang w:val="sr-Cyrl-RS"/>
        </w:rPr>
        <w:t xml:space="preserve"> </w:t>
      </w:r>
      <w:r w:rsidRPr="001016F7">
        <w:rPr>
          <w:lang w:val="sr-Cyrl-RS"/>
        </w:rPr>
        <w:t xml:space="preserve">Оснивањем Центра за турски језик и културу, Филозофски факултет у Нишу би се позиционирао као водећи академски центар у Србији и ширем региону за развој наставе турског језика, подстицање међукултурног дијалога и сарадњу у области образовања, културе и науке. </w:t>
      </w:r>
      <w:r w:rsidRPr="00064550">
        <w:rPr>
          <w:lang w:val="sr-Cyrl-RS"/>
        </w:rPr>
        <w:t>Центар би постао место сусрета студената, наставника, истраживача, културних радника и шире заједнице, одакле би се иницирали пројекти, организовали курсеви, радионице, конференције и културне манифестације од значаја за обе земље.</w:t>
      </w:r>
    </w:p>
    <w:p w14:paraId="09387AB7" w14:textId="77777777" w:rsidR="00DA668F" w:rsidRPr="00064550" w:rsidRDefault="00DA668F" w:rsidP="001016F7">
      <w:pPr>
        <w:pStyle w:val="Heading1"/>
        <w:spacing w:before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  <w:lang w:val="sr-Cyrl-RS"/>
        </w:rPr>
      </w:pPr>
    </w:p>
    <w:p w14:paraId="6022CB52" w14:textId="41DAFD69" w:rsidR="002764A8" w:rsidRPr="00064550" w:rsidRDefault="00CA7AAF" w:rsidP="00DA668F">
      <w:pPr>
        <w:pStyle w:val="Heading1"/>
        <w:spacing w:before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  <w:lang w:val="sr-Cyrl-RS"/>
        </w:rPr>
      </w:pPr>
      <w:r w:rsidRPr="00064550">
        <w:rPr>
          <w:rFonts w:ascii="Times New Roman" w:hAnsi="Times New Roman" w:cs="Times New Roman"/>
          <w:color w:val="auto"/>
          <w:sz w:val="24"/>
          <w:szCs w:val="24"/>
          <w:lang w:val="sr-Cyrl-RS"/>
        </w:rPr>
        <w:t>2. Циљеви и активности</w:t>
      </w:r>
    </w:p>
    <w:p w14:paraId="6546B8F7" w14:textId="77777777" w:rsidR="00DA668F" w:rsidRPr="00064550" w:rsidRDefault="00DA668F" w:rsidP="00DA66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0672253" w14:textId="77777777" w:rsidR="001016F7" w:rsidRPr="00064550" w:rsidRDefault="001016F7" w:rsidP="001016F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064550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>Општи циљ</w:t>
      </w:r>
    </w:p>
    <w:p w14:paraId="4671A2C6" w14:textId="77777777" w:rsidR="001016F7" w:rsidRPr="00064550" w:rsidRDefault="001016F7" w:rsidP="001016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46C4AE4D" w14:textId="482A6076" w:rsidR="001016F7" w:rsidRPr="00064550" w:rsidRDefault="001016F7" w:rsidP="001016F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064550">
        <w:rPr>
          <w:rFonts w:ascii="Times New Roman" w:eastAsia="Times New Roman" w:hAnsi="Times New Roman" w:cs="Times New Roman"/>
          <w:sz w:val="24"/>
          <w:szCs w:val="24"/>
          <w:lang w:val="sr-Cyrl-RS"/>
        </w:rPr>
        <w:t>Центар за турски језик и културу има за општи циљ промоцију турског језика и културе, као и јачање академске, културне и научне сарадње између Републике Србије и Републике Турске. Центар ће тежити томе да постане академски и културни мост који повезује студенте, наставнике, истраживаче и ширу заједницу, подстичући интеркултурални дијалог и међусобно разумевање.</w:t>
      </w:r>
    </w:p>
    <w:p w14:paraId="1CC36CD4" w14:textId="1032D251" w:rsidR="001016F7" w:rsidRPr="00064550" w:rsidRDefault="001016F7" w:rsidP="001016F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08BB23FA" w14:textId="0E5FEA4A" w:rsidR="001016F7" w:rsidRPr="00064550" w:rsidRDefault="001016F7" w:rsidP="001016F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10ABE2C4" w14:textId="2D27306D" w:rsidR="001016F7" w:rsidRPr="00064550" w:rsidRDefault="001016F7" w:rsidP="001016F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53799A6A" w14:textId="7B25C605" w:rsidR="001016F7" w:rsidRPr="00064550" w:rsidRDefault="001016F7" w:rsidP="001016F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732AB522" w14:textId="77777777" w:rsidR="001016F7" w:rsidRPr="00064550" w:rsidRDefault="001016F7" w:rsidP="001016F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5C0D1026" w14:textId="77777777" w:rsidR="001016F7" w:rsidRPr="00064550" w:rsidRDefault="001016F7" w:rsidP="001016F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025F9A91" w14:textId="7C317305" w:rsidR="001016F7" w:rsidRDefault="001016F7" w:rsidP="001016F7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016F7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Посебни циљеви и активности</w:t>
      </w:r>
    </w:p>
    <w:p w14:paraId="10167244" w14:textId="77777777" w:rsidR="001016F7" w:rsidRPr="001016F7" w:rsidRDefault="001016F7" w:rsidP="001016F7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8B950F1" w14:textId="77777777" w:rsidR="001016F7" w:rsidRPr="001016F7" w:rsidRDefault="001016F7" w:rsidP="001016F7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16F7">
        <w:rPr>
          <w:rFonts w:ascii="Times New Roman" w:eastAsia="Times New Roman" w:hAnsi="Times New Roman" w:cs="Times New Roman"/>
          <w:b/>
          <w:bCs/>
          <w:sz w:val="24"/>
          <w:szCs w:val="24"/>
        </w:rPr>
        <w:t>Образовне активности</w:t>
      </w:r>
    </w:p>
    <w:p w14:paraId="68630418" w14:textId="77777777" w:rsidR="001016F7" w:rsidRPr="001016F7" w:rsidRDefault="001016F7" w:rsidP="001016F7">
      <w:pPr>
        <w:numPr>
          <w:ilvl w:val="1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16F7">
        <w:rPr>
          <w:rFonts w:ascii="Times New Roman" w:eastAsia="Times New Roman" w:hAnsi="Times New Roman" w:cs="Times New Roman"/>
          <w:sz w:val="24"/>
          <w:szCs w:val="24"/>
        </w:rPr>
        <w:t>Организација курсева турског језика различитих нивоа (од почетног до напредног) за студенте, наставнике, ученике средњих школа и све заинтересоване грађане.</w:t>
      </w:r>
    </w:p>
    <w:p w14:paraId="39A0F5B2" w14:textId="77777777" w:rsidR="001016F7" w:rsidRPr="001016F7" w:rsidRDefault="001016F7" w:rsidP="001016F7">
      <w:pPr>
        <w:numPr>
          <w:ilvl w:val="1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16F7">
        <w:rPr>
          <w:rFonts w:ascii="Times New Roman" w:eastAsia="Times New Roman" w:hAnsi="Times New Roman" w:cs="Times New Roman"/>
          <w:sz w:val="24"/>
          <w:szCs w:val="24"/>
        </w:rPr>
        <w:t>Увођење специјализованих курсева за професионалце (туризам, економија, право, дипломатија).</w:t>
      </w:r>
    </w:p>
    <w:p w14:paraId="6EFE737F" w14:textId="77777777" w:rsidR="001016F7" w:rsidRPr="001016F7" w:rsidRDefault="001016F7" w:rsidP="001016F7">
      <w:pPr>
        <w:numPr>
          <w:ilvl w:val="1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16F7">
        <w:rPr>
          <w:rFonts w:ascii="Times New Roman" w:eastAsia="Times New Roman" w:hAnsi="Times New Roman" w:cs="Times New Roman"/>
          <w:sz w:val="24"/>
          <w:szCs w:val="24"/>
        </w:rPr>
        <w:t>Припрема и реализација летњих и зимских школа турског језика и културе.</w:t>
      </w:r>
    </w:p>
    <w:p w14:paraId="32A1B411" w14:textId="77777777" w:rsidR="001016F7" w:rsidRPr="001016F7" w:rsidRDefault="001016F7" w:rsidP="001016F7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16F7">
        <w:rPr>
          <w:rFonts w:ascii="Times New Roman" w:eastAsia="Times New Roman" w:hAnsi="Times New Roman" w:cs="Times New Roman"/>
          <w:b/>
          <w:bCs/>
          <w:sz w:val="24"/>
          <w:szCs w:val="24"/>
        </w:rPr>
        <w:t>Научно-истраживачке активности</w:t>
      </w:r>
    </w:p>
    <w:p w14:paraId="0085BD6E" w14:textId="77777777" w:rsidR="001016F7" w:rsidRPr="001016F7" w:rsidRDefault="001016F7" w:rsidP="001016F7">
      <w:pPr>
        <w:numPr>
          <w:ilvl w:val="1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16F7">
        <w:rPr>
          <w:rFonts w:ascii="Times New Roman" w:eastAsia="Times New Roman" w:hAnsi="Times New Roman" w:cs="Times New Roman"/>
          <w:sz w:val="24"/>
          <w:szCs w:val="24"/>
        </w:rPr>
        <w:t>Подстицање истраживања у области туркологије, лингвистике, књижевности, превођења и културних студија.</w:t>
      </w:r>
    </w:p>
    <w:p w14:paraId="25C0E2DB" w14:textId="77777777" w:rsidR="001016F7" w:rsidRPr="001016F7" w:rsidRDefault="001016F7" w:rsidP="001016F7">
      <w:pPr>
        <w:numPr>
          <w:ilvl w:val="1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16F7">
        <w:rPr>
          <w:rFonts w:ascii="Times New Roman" w:eastAsia="Times New Roman" w:hAnsi="Times New Roman" w:cs="Times New Roman"/>
          <w:sz w:val="24"/>
          <w:szCs w:val="24"/>
        </w:rPr>
        <w:t>Организација научних скупова, округлих столова и семинара посвећених турској култури, историји и друштву.</w:t>
      </w:r>
    </w:p>
    <w:p w14:paraId="73CBA062" w14:textId="77777777" w:rsidR="001016F7" w:rsidRPr="001016F7" w:rsidRDefault="001016F7" w:rsidP="001016F7">
      <w:pPr>
        <w:numPr>
          <w:ilvl w:val="1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16F7">
        <w:rPr>
          <w:rFonts w:ascii="Times New Roman" w:eastAsia="Times New Roman" w:hAnsi="Times New Roman" w:cs="Times New Roman"/>
          <w:sz w:val="24"/>
          <w:szCs w:val="24"/>
        </w:rPr>
        <w:t>Сарадња на међународним истраживачким пројектима у сарадњи са универзитетима и институтима из Турске.</w:t>
      </w:r>
    </w:p>
    <w:p w14:paraId="65D4B71D" w14:textId="77777777" w:rsidR="001016F7" w:rsidRPr="001016F7" w:rsidRDefault="001016F7" w:rsidP="001016F7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16F7">
        <w:rPr>
          <w:rFonts w:ascii="Times New Roman" w:eastAsia="Times New Roman" w:hAnsi="Times New Roman" w:cs="Times New Roman"/>
          <w:b/>
          <w:bCs/>
          <w:sz w:val="24"/>
          <w:szCs w:val="24"/>
        </w:rPr>
        <w:t>Културне активности</w:t>
      </w:r>
    </w:p>
    <w:p w14:paraId="2C81BE29" w14:textId="77777777" w:rsidR="001016F7" w:rsidRPr="001016F7" w:rsidRDefault="001016F7" w:rsidP="001016F7">
      <w:pPr>
        <w:numPr>
          <w:ilvl w:val="1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16F7">
        <w:rPr>
          <w:rFonts w:ascii="Times New Roman" w:eastAsia="Times New Roman" w:hAnsi="Times New Roman" w:cs="Times New Roman"/>
          <w:sz w:val="24"/>
          <w:szCs w:val="24"/>
        </w:rPr>
        <w:t>Организација изложби, филмских пројекција, књижевних вечери, музичких и позоришних програма посвећених турској култури.</w:t>
      </w:r>
    </w:p>
    <w:p w14:paraId="0868F095" w14:textId="77777777" w:rsidR="001016F7" w:rsidRPr="001016F7" w:rsidRDefault="001016F7" w:rsidP="001016F7">
      <w:pPr>
        <w:numPr>
          <w:ilvl w:val="1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16F7">
        <w:rPr>
          <w:rFonts w:ascii="Times New Roman" w:eastAsia="Times New Roman" w:hAnsi="Times New Roman" w:cs="Times New Roman"/>
          <w:sz w:val="24"/>
          <w:szCs w:val="24"/>
        </w:rPr>
        <w:t>Обележавање значајних датума и празника везаних за турску историју и културу.</w:t>
      </w:r>
    </w:p>
    <w:p w14:paraId="3CE234C2" w14:textId="77777777" w:rsidR="001016F7" w:rsidRPr="001016F7" w:rsidRDefault="001016F7" w:rsidP="001016F7">
      <w:pPr>
        <w:numPr>
          <w:ilvl w:val="1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16F7">
        <w:rPr>
          <w:rFonts w:ascii="Times New Roman" w:eastAsia="Times New Roman" w:hAnsi="Times New Roman" w:cs="Times New Roman"/>
          <w:sz w:val="24"/>
          <w:szCs w:val="24"/>
        </w:rPr>
        <w:t>Размена уметничких програма и сарадња са културним центрима и институцијама у Србији и Турској.</w:t>
      </w:r>
    </w:p>
    <w:p w14:paraId="4D0ECBE5" w14:textId="77777777" w:rsidR="001016F7" w:rsidRPr="001016F7" w:rsidRDefault="001016F7" w:rsidP="001016F7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16F7">
        <w:rPr>
          <w:rFonts w:ascii="Times New Roman" w:eastAsia="Times New Roman" w:hAnsi="Times New Roman" w:cs="Times New Roman"/>
          <w:b/>
          <w:bCs/>
          <w:sz w:val="24"/>
          <w:szCs w:val="24"/>
        </w:rPr>
        <w:t>Издавачка делатност</w:t>
      </w:r>
    </w:p>
    <w:p w14:paraId="4BB0ECBA" w14:textId="77777777" w:rsidR="001016F7" w:rsidRPr="001016F7" w:rsidRDefault="001016F7" w:rsidP="001016F7">
      <w:pPr>
        <w:numPr>
          <w:ilvl w:val="1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16F7">
        <w:rPr>
          <w:rFonts w:ascii="Times New Roman" w:eastAsia="Times New Roman" w:hAnsi="Times New Roman" w:cs="Times New Roman"/>
          <w:sz w:val="24"/>
          <w:szCs w:val="24"/>
        </w:rPr>
        <w:t>Припрема и објављивање зборника радова, научних публикација и приручника за учење турског језика.</w:t>
      </w:r>
    </w:p>
    <w:p w14:paraId="5D7681EC" w14:textId="77777777" w:rsidR="001016F7" w:rsidRPr="001016F7" w:rsidRDefault="001016F7" w:rsidP="001016F7">
      <w:pPr>
        <w:numPr>
          <w:ilvl w:val="1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16F7">
        <w:rPr>
          <w:rFonts w:ascii="Times New Roman" w:eastAsia="Times New Roman" w:hAnsi="Times New Roman" w:cs="Times New Roman"/>
          <w:sz w:val="24"/>
          <w:szCs w:val="24"/>
        </w:rPr>
        <w:t>Издавање двојезичних материјала (српски–турски) који могу служити у настави, али и за шире упознавање културе.</w:t>
      </w:r>
    </w:p>
    <w:p w14:paraId="26631939" w14:textId="77777777" w:rsidR="001016F7" w:rsidRPr="001016F7" w:rsidRDefault="001016F7" w:rsidP="001016F7">
      <w:pPr>
        <w:numPr>
          <w:ilvl w:val="1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16F7">
        <w:rPr>
          <w:rFonts w:ascii="Times New Roman" w:eastAsia="Times New Roman" w:hAnsi="Times New Roman" w:cs="Times New Roman"/>
          <w:sz w:val="24"/>
          <w:szCs w:val="24"/>
        </w:rPr>
        <w:t>Покретање дигиталне библиотеке и онлајн ресурса за студенте и истраживаче.</w:t>
      </w:r>
    </w:p>
    <w:p w14:paraId="42CB550E" w14:textId="77777777" w:rsidR="001016F7" w:rsidRPr="001016F7" w:rsidRDefault="001016F7" w:rsidP="001016F7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16F7">
        <w:rPr>
          <w:rFonts w:ascii="Times New Roman" w:eastAsia="Times New Roman" w:hAnsi="Times New Roman" w:cs="Times New Roman"/>
          <w:b/>
          <w:bCs/>
          <w:sz w:val="24"/>
          <w:szCs w:val="24"/>
        </w:rPr>
        <w:t>Мобилност и партнерства</w:t>
      </w:r>
    </w:p>
    <w:p w14:paraId="0D8AE084" w14:textId="77777777" w:rsidR="001016F7" w:rsidRPr="001016F7" w:rsidRDefault="001016F7" w:rsidP="001016F7">
      <w:pPr>
        <w:numPr>
          <w:ilvl w:val="1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16F7">
        <w:rPr>
          <w:rFonts w:ascii="Times New Roman" w:eastAsia="Times New Roman" w:hAnsi="Times New Roman" w:cs="Times New Roman"/>
          <w:sz w:val="24"/>
          <w:szCs w:val="24"/>
        </w:rPr>
        <w:t>Подстицање студентске и наставничке мобилности између Србије и Турске кроз Erasmus+, Mevlana и билатералне програме.</w:t>
      </w:r>
    </w:p>
    <w:p w14:paraId="23D3E70B" w14:textId="77777777" w:rsidR="001016F7" w:rsidRPr="001016F7" w:rsidRDefault="001016F7" w:rsidP="001016F7">
      <w:pPr>
        <w:numPr>
          <w:ilvl w:val="1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16F7">
        <w:rPr>
          <w:rFonts w:ascii="Times New Roman" w:eastAsia="Times New Roman" w:hAnsi="Times New Roman" w:cs="Times New Roman"/>
          <w:sz w:val="24"/>
          <w:szCs w:val="24"/>
        </w:rPr>
        <w:t>Сарадња са турским универзитетима, институтима, амбасадом и културним центрима у Србији.</w:t>
      </w:r>
    </w:p>
    <w:p w14:paraId="13536897" w14:textId="77777777" w:rsidR="001016F7" w:rsidRPr="001016F7" w:rsidRDefault="001016F7" w:rsidP="001016F7">
      <w:pPr>
        <w:numPr>
          <w:ilvl w:val="1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16F7">
        <w:rPr>
          <w:rFonts w:ascii="Times New Roman" w:eastAsia="Times New Roman" w:hAnsi="Times New Roman" w:cs="Times New Roman"/>
          <w:sz w:val="24"/>
          <w:szCs w:val="24"/>
        </w:rPr>
        <w:t>Умрежавање са сличним центрима у региону ради заједничког учешћа у европским и међународним програмима.</w:t>
      </w:r>
    </w:p>
    <w:p w14:paraId="01E0294C" w14:textId="77777777" w:rsidR="001016F7" w:rsidRPr="001016F7" w:rsidRDefault="001016F7" w:rsidP="001016F7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16F7">
        <w:rPr>
          <w:rFonts w:ascii="Times New Roman" w:eastAsia="Times New Roman" w:hAnsi="Times New Roman" w:cs="Times New Roman"/>
          <w:b/>
          <w:bCs/>
          <w:sz w:val="24"/>
          <w:szCs w:val="24"/>
        </w:rPr>
        <w:t>Друштвено-корисне активности</w:t>
      </w:r>
    </w:p>
    <w:p w14:paraId="0F9D042E" w14:textId="77777777" w:rsidR="001016F7" w:rsidRPr="001016F7" w:rsidRDefault="001016F7" w:rsidP="001016F7">
      <w:pPr>
        <w:numPr>
          <w:ilvl w:val="1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16F7">
        <w:rPr>
          <w:rFonts w:ascii="Times New Roman" w:eastAsia="Times New Roman" w:hAnsi="Times New Roman" w:cs="Times New Roman"/>
          <w:sz w:val="24"/>
          <w:szCs w:val="24"/>
        </w:rPr>
        <w:t>Подршка заједничким пројектима у области образовања, културе и туризма.</w:t>
      </w:r>
    </w:p>
    <w:p w14:paraId="15B61BB4" w14:textId="77777777" w:rsidR="001016F7" w:rsidRPr="001016F7" w:rsidRDefault="001016F7" w:rsidP="001016F7">
      <w:pPr>
        <w:numPr>
          <w:ilvl w:val="1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16F7">
        <w:rPr>
          <w:rFonts w:ascii="Times New Roman" w:eastAsia="Times New Roman" w:hAnsi="Times New Roman" w:cs="Times New Roman"/>
          <w:sz w:val="24"/>
          <w:szCs w:val="24"/>
        </w:rPr>
        <w:t>Организација бесплатних радионица за ученике и студенте у социјално осетљивим категоријама.</w:t>
      </w:r>
    </w:p>
    <w:p w14:paraId="06517B59" w14:textId="77777777" w:rsidR="001016F7" w:rsidRPr="001016F7" w:rsidRDefault="001016F7" w:rsidP="001016F7">
      <w:pPr>
        <w:numPr>
          <w:ilvl w:val="1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16F7">
        <w:rPr>
          <w:rFonts w:ascii="Times New Roman" w:eastAsia="Times New Roman" w:hAnsi="Times New Roman" w:cs="Times New Roman"/>
          <w:sz w:val="24"/>
          <w:szCs w:val="24"/>
        </w:rPr>
        <w:t>Подстицање сарадње локалних заједница у области туризма, привреде и културе уз посредовање Центра.</w:t>
      </w:r>
    </w:p>
    <w:p w14:paraId="1489C2D9" w14:textId="77777777" w:rsidR="00DA668F" w:rsidRPr="001016F7" w:rsidRDefault="00DA668F" w:rsidP="00DA66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171EC16" w14:textId="77777777" w:rsidR="002764A8" w:rsidRPr="00DA668F" w:rsidRDefault="00CA7AAF" w:rsidP="00DA668F">
      <w:pPr>
        <w:pStyle w:val="Heading1"/>
        <w:spacing w:before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DA668F">
        <w:rPr>
          <w:rFonts w:ascii="Times New Roman" w:hAnsi="Times New Roman" w:cs="Times New Roman"/>
          <w:color w:val="auto"/>
          <w:sz w:val="24"/>
          <w:szCs w:val="24"/>
        </w:rPr>
        <w:lastRenderedPageBreak/>
        <w:t>3. Мисија</w:t>
      </w:r>
    </w:p>
    <w:p w14:paraId="18B6019D" w14:textId="77777777" w:rsidR="001016F7" w:rsidRDefault="001016F7" w:rsidP="001016F7">
      <w:pPr>
        <w:pStyle w:val="NormalWeb"/>
        <w:spacing w:before="0" w:beforeAutospacing="0" w:after="0" w:afterAutospacing="0"/>
        <w:ind w:firstLine="720"/>
        <w:jc w:val="both"/>
      </w:pPr>
      <w:r>
        <w:t xml:space="preserve">Мисија Центра за турски језик и културу је да постане трајан мост између српске и турске академске заједнице, али и између два народа у ширем друштвеном и културном контексту. Центар има за задатак да подстиче развој </w:t>
      </w:r>
      <w:r w:rsidRPr="008B36B5">
        <w:rPr>
          <w:rStyle w:val="Strong"/>
          <w:b w:val="0"/>
          <w:bCs w:val="0"/>
        </w:rPr>
        <w:t>међукултурне комуникације, разумевања и толеранције</w:t>
      </w:r>
      <w:r w:rsidRPr="008B36B5">
        <w:rPr>
          <w:b/>
          <w:bCs/>
        </w:rPr>
        <w:t>,</w:t>
      </w:r>
      <w:r>
        <w:t xml:space="preserve"> кроз изучавање језика, промоцију културних вредности и заједничке академске и уметничке пројекте.</w:t>
      </w:r>
    </w:p>
    <w:p w14:paraId="1968957E" w14:textId="77777777" w:rsidR="001016F7" w:rsidRDefault="001016F7" w:rsidP="008B36B5">
      <w:pPr>
        <w:pStyle w:val="NormalWeb"/>
        <w:spacing w:before="0" w:beforeAutospacing="0" w:after="0" w:afterAutospacing="0"/>
        <w:ind w:firstLine="360"/>
        <w:jc w:val="both"/>
      </w:pPr>
      <w:r>
        <w:t>Своју мисију Центар остварује кроз:</w:t>
      </w:r>
    </w:p>
    <w:p w14:paraId="5C3BB1C1" w14:textId="77777777" w:rsidR="001016F7" w:rsidRDefault="001016F7" w:rsidP="001016F7">
      <w:pPr>
        <w:pStyle w:val="NormalWeb"/>
        <w:numPr>
          <w:ilvl w:val="0"/>
          <w:numId w:val="11"/>
        </w:numPr>
        <w:spacing w:before="0" w:beforeAutospacing="0" w:after="0" w:afterAutospacing="0"/>
        <w:jc w:val="both"/>
      </w:pPr>
      <w:r>
        <w:t>афирмацију турског језика као важног језика у региону Балкана и Европе;</w:t>
      </w:r>
    </w:p>
    <w:p w14:paraId="791F0EAE" w14:textId="77777777" w:rsidR="001016F7" w:rsidRDefault="001016F7" w:rsidP="001016F7">
      <w:pPr>
        <w:pStyle w:val="NormalWeb"/>
        <w:numPr>
          <w:ilvl w:val="0"/>
          <w:numId w:val="11"/>
        </w:numPr>
        <w:spacing w:before="0" w:beforeAutospacing="0" w:after="0" w:afterAutospacing="0"/>
        <w:jc w:val="both"/>
      </w:pPr>
      <w:r>
        <w:t>јачање научне и образовне сарадње између универзитета и институција Србије и Турске;</w:t>
      </w:r>
    </w:p>
    <w:p w14:paraId="378313AF" w14:textId="77777777" w:rsidR="001016F7" w:rsidRDefault="001016F7" w:rsidP="001016F7">
      <w:pPr>
        <w:pStyle w:val="NormalWeb"/>
        <w:numPr>
          <w:ilvl w:val="0"/>
          <w:numId w:val="11"/>
        </w:numPr>
        <w:spacing w:before="0" w:beforeAutospacing="0" w:after="0" w:afterAutospacing="0"/>
        <w:jc w:val="both"/>
      </w:pPr>
      <w:r>
        <w:t>промоцију културног дијалога и заједничког стваралаштва;</w:t>
      </w:r>
    </w:p>
    <w:p w14:paraId="3A96FEC2" w14:textId="77777777" w:rsidR="001016F7" w:rsidRDefault="001016F7" w:rsidP="001016F7">
      <w:pPr>
        <w:pStyle w:val="NormalWeb"/>
        <w:numPr>
          <w:ilvl w:val="0"/>
          <w:numId w:val="11"/>
        </w:numPr>
        <w:spacing w:before="0" w:beforeAutospacing="0" w:after="0" w:afterAutospacing="0"/>
        <w:jc w:val="both"/>
      </w:pPr>
      <w:r>
        <w:t>подршку младим генерацијама у стицању нових компетенција које ће допринети њиховој академској, професионалној и личној афирмацији;</w:t>
      </w:r>
    </w:p>
    <w:p w14:paraId="4DB83EAE" w14:textId="77777777" w:rsidR="001016F7" w:rsidRDefault="001016F7" w:rsidP="001016F7">
      <w:pPr>
        <w:pStyle w:val="NormalWeb"/>
        <w:numPr>
          <w:ilvl w:val="0"/>
          <w:numId w:val="11"/>
        </w:numPr>
        <w:spacing w:before="0" w:beforeAutospacing="0" w:after="0" w:afterAutospacing="0"/>
        <w:jc w:val="both"/>
      </w:pPr>
      <w:r>
        <w:t>унапређење видљивости Филозофског факултета Универзитета у Нишу као регионалног центра интернационализације и културне размене.</w:t>
      </w:r>
    </w:p>
    <w:p w14:paraId="304969C3" w14:textId="77777777" w:rsidR="001016F7" w:rsidRDefault="001016F7" w:rsidP="001016F7">
      <w:pPr>
        <w:pStyle w:val="NormalWeb"/>
        <w:spacing w:before="0" w:beforeAutospacing="0" w:after="0" w:afterAutospacing="0"/>
        <w:ind w:firstLine="360"/>
        <w:jc w:val="both"/>
      </w:pPr>
      <w:r>
        <w:t xml:space="preserve">Центар ће тежити да све своје активности реализује у духу </w:t>
      </w:r>
      <w:r w:rsidRPr="00666557">
        <w:rPr>
          <w:rStyle w:val="Strong"/>
          <w:b w:val="0"/>
          <w:bCs w:val="0"/>
        </w:rPr>
        <w:t>европских и глобалних вредности</w:t>
      </w:r>
      <w:r>
        <w:t>, ослањајући се на принципе сарадње, инклузије и одрживог развоја, како би постао препознат као институција која гради мостове пријатељства и сарадње на међународном нивоу.</w:t>
      </w:r>
    </w:p>
    <w:p w14:paraId="46472F32" w14:textId="77777777" w:rsidR="00DA668F" w:rsidRPr="00DA668F" w:rsidRDefault="00DA668F" w:rsidP="00DA66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9362307" w14:textId="77777777" w:rsidR="002764A8" w:rsidRPr="00DA668F" w:rsidRDefault="00CA7AAF" w:rsidP="00DA668F">
      <w:pPr>
        <w:pStyle w:val="Heading1"/>
        <w:spacing w:before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DA668F">
        <w:rPr>
          <w:rFonts w:ascii="Times New Roman" w:hAnsi="Times New Roman" w:cs="Times New Roman"/>
          <w:color w:val="auto"/>
          <w:sz w:val="24"/>
          <w:szCs w:val="24"/>
        </w:rPr>
        <w:t>4. Визија</w:t>
      </w:r>
    </w:p>
    <w:p w14:paraId="141B24BB" w14:textId="77777777" w:rsidR="001016F7" w:rsidRDefault="001016F7" w:rsidP="001016F7">
      <w:pPr>
        <w:pStyle w:val="NormalWeb"/>
        <w:spacing w:before="0" w:beforeAutospacing="0" w:after="0" w:afterAutospacing="0"/>
        <w:ind w:firstLine="720"/>
        <w:jc w:val="both"/>
      </w:pPr>
      <w:r>
        <w:t xml:space="preserve">Визија Центра за турски језик и културу је да у наредних пет година постане признат и препознатљив као водећи академски и културни центар за промоцију турског језика, књижевности и културе у југоисточној Европи. Центар тежи да буде </w:t>
      </w:r>
      <w:r w:rsidRPr="00666557">
        <w:rPr>
          <w:rStyle w:val="Strong"/>
          <w:b w:val="0"/>
          <w:bCs w:val="0"/>
        </w:rPr>
        <w:t>место сусрета студената, наставника, научника, истраживача, културних стваралаца и шире заједнице</w:t>
      </w:r>
      <w:r>
        <w:t>, простора где се подстиче размена идеја, дијалог и заједничко стварање.</w:t>
      </w:r>
    </w:p>
    <w:p w14:paraId="705CC76A" w14:textId="77777777" w:rsidR="001016F7" w:rsidRDefault="001016F7" w:rsidP="001016F7">
      <w:pPr>
        <w:pStyle w:val="NormalWeb"/>
        <w:spacing w:before="0" w:beforeAutospacing="0" w:after="0" w:afterAutospacing="0"/>
        <w:ind w:firstLine="360"/>
        <w:jc w:val="both"/>
      </w:pPr>
      <w:r>
        <w:t>У том смислу, визија Центра обухвата:</w:t>
      </w:r>
    </w:p>
    <w:p w14:paraId="325B112A" w14:textId="77777777" w:rsidR="001016F7" w:rsidRDefault="001016F7" w:rsidP="001016F7">
      <w:pPr>
        <w:pStyle w:val="NormalWeb"/>
        <w:numPr>
          <w:ilvl w:val="0"/>
          <w:numId w:val="12"/>
        </w:numPr>
        <w:spacing w:before="0" w:beforeAutospacing="0" w:after="0" w:afterAutospacing="0"/>
        <w:jc w:val="both"/>
      </w:pPr>
      <w:r>
        <w:t xml:space="preserve">изградњу институције која ће бити </w:t>
      </w:r>
      <w:r w:rsidRPr="00666557">
        <w:rPr>
          <w:rStyle w:val="Strong"/>
          <w:b w:val="0"/>
          <w:bCs w:val="0"/>
        </w:rPr>
        <w:t>референтна тачка</w:t>
      </w:r>
      <w:r>
        <w:t xml:space="preserve"> за све који се баве турским језиком и културом на Балкану;</w:t>
      </w:r>
    </w:p>
    <w:p w14:paraId="6AAE4236" w14:textId="77777777" w:rsidR="001016F7" w:rsidRDefault="001016F7" w:rsidP="001016F7">
      <w:pPr>
        <w:pStyle w:val="NormalWeb"/>
        <w:numPr>
          <w:ilvl w:val="0"/>
          <w:numId w:val="12"/>
        </w:numPr>
        <w:spacing w:before="0" w:beforeAutospacing="0" w:after="0" w:afterAutospacing="0"/>
        <w:jc w:val="both"/>
      </w:pPr>
      <w:r>
        <w:t>развој висококвалитетних програма наставе и обука који ће пратити савремене педагошке методе и дигиталне технологије;</w:t>
      </w:r>
    </w:p>
    <w:p w14:paraId="3A2EF62C" w14:textId="77777777" w:rsidR="001016F7" w:rsidRDefault="001016F7" w:rsidP="001016F7">
      <w:pPr>
        <w:pStyle w:val="NormalWeb"/>
        <w:numPr>
          <w:ilvl w:val="0"/>
          <w:numId w:val="12"/>
        </w:numPr>
        <w:spacing w:before="0" w:beforeAutospacing="0" w:after="0" w:afterAutospacing="0"/>
        <w:jc w:val="both"/>
      </w:pPr>
      <w:r>
        <w:t>јачање научне сарадње и заједничких публикација које ће допринети афирмацији туркологије и међукултурних студија;</w:t>
      </w:r>
    </w:p>
    <w:p w14:paraId="36A6C6AF" w14:textId="77777777" w:rsidR="001016F7" w:rsidRDefault="001016F7" w:rsidP="001016F7">
      <w:pPr>
        <w:pStyle w:val="NormalWeb"/>
        <w:numPr>
          <w:ilvl w:val="0"/>
          <w:numId w:val="12"/>
        </w:numPr>
        <w:spacing w:before="0" w:beforeAutospacing="0" w:after="0" w:afterAutospacing="0"/>
        <w:jc w:val="both"/>
      </w:pPr>
      <w:r>
        <w:t xml:space="preserve">активно укључивање у </w:t>
      </w:r>
      <w:r w:rsidRPr="00666557">
        <w:rPr>
          <w:rStyle w:val="Strong"/>
          <w:b w:val="0"/>
          <w:bCs w:val="0"/>
        </w:rPr>
        <w:t>међународне академске и културне мреже</w:t>
      </w:r>
      <w:r>
        <w:t>, уз остваривање партнерстава са универзитетима, културним институцијама и организацијама из Србије, Турске и ширег региона;</w:t>
      </w:r>
    </w:p>
    <w:p w14:paraId="3720F31A" w14:textId="77777777" w:rsidR="001016F7" w:rsidRDefault="001016F7" w:rsidP="001016F7">
      <w:pPr>
        <w:pStyle w:val="NormalWeb"/>
        <w:numPr>
          <w:ilvl w:val="0"/>
          <w:numId w:val="12"/>
        </w:numPr>
        <w:spacing w:before="0" w:beforeAutospacing="0" w:after="0" w:afterAutospacing="0"/>
        <w:jc w:val="both"/>
      </w:pPr>
      <w:r>
        <w:t>позиционирање Ниша и Филозофског факултета као центра интернационализације, у складу са европским образовним и културним стандардима.</w:t>
      </w:r>
    </w:p>
    <w:p w14:paraId="061B09E2" w14:textId="3EC8EE19" w:rsidR="001016F7" w:rsidRDefault="001016F7" w:rsidP="001016F7">
      <w:pPr>
        <w:pStyle w:val="NormalWeb"/>
        <w:spacing w:before="0" w:beforeAutospacing="0" w:after="0" w:afterAutospacing="0"/>
        <w:ind w:firstLine="360"/>
        <w:jc w:val="both"/>
      </w:pPr>
      <w:r>
        <w:t xml:space="preserve">Дугорочно, Центар жели да постане </w:t>
      </w:r>
      <w:r w:rsidRPr="00666557">
        <w:rPr>
          <w:rStyle w:val="Strong"/>
          <w:b w:val="0"/>
          <w:bCs w:val="0"/>
        </w:rPr>
        <w:t>симбол пријатељства, сарадње и културног повезивања</w:t>
      </w:r>
      <w:r>
        <w:t xml:space="preserve"> између Србије и Турске, као и покретач иницијатива које ће допринети унапређењу образовања, културе и друштва у целини.</w:t>
      </w:r>
    </w:p>
    <w:p w14:paraId="3D62FCF0" w14:textId="77777777" w:rsidR="001016F7" w:rsidRDefault="001016F7" w:rsidP="001016F7">
      <w:pPr>
        <w:pStyle w:val="NormalWeb"/>
        <w:spacing w:before="0" w:beforeAutospacing="0" w:after="0" w:afterAutospacing="0"/>
        <w:ind w:firstLine="360"/>
        <w:jc w:val="both"/>
      </w:pPr>
    </w:p>
    <w:p w14:paraId="41C4A64C" w14:textId="77777777" w:rsidR="00DA668F" w:rsidRPr="00DA668F" w:rsidRDefault="00DA668F" w:rsidP="00DA66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4A0D0ED" w14:textId="2A36BB67" w:rsidR="002764A8" w:rsidRDefault="00CA7AAF" w:rsidP="00DA668F">
      <w:pPr>
        <w:pStyle w:val="Heading1"/>
        <w:spacing w:before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DA668F">
        <w:rPr>
          <w:rFonts w:ascii="Times New Roman" w:hAnsi="Times New Roman" w:cs="Times New Roman"/>
          <w:color w:val="auto"/>
          <w:sz w:val="24"/>
          <w:szCs w:val="24"/>
        </w:rPr>
        <w:lastRenderedPageBreak/>
        <w:t>5. Оправданост оснивања</w:t>
      </w:r>
    </w:p>
    <w:p w14:paraId="10C027ED" w14:textId="40FE5179" w:rsidR="003E5A51" w:rsidRPr="003E5A51" w:rsidRDefault="003E5A51" w:rsidP="003E5A51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E5A51">
        <w:rPr>
          <w:rFonts w:ascii="Times New Roman" w:eastAsia="Times New Roman" w:hAnsi="Times New Roman" w:cs="Times New Roman"/>
          <w:sz w:val="24"/>
          <w:szCs w:val="24"/>
        </w:rPr>
        <w:t>Туркологија је у Србији институционално заступљена на Филолошком факултету Универзитета у Београду, где постоји акредитован студијски програм са значајним бројем уписаних студената, што обезбеђује континуитет у развоју ове дисциплине. Допунски видови изучавања турског језика реализују се и на Филозофском факултету у Новом Саду, у оквиру Центра за стране језике, кроз специјализоване курсеве намењене студентима и широј академској заједници.</w:t>
      </w:r>
    </w:p>
    <w:p w14:paraId="3B0EB948" w14:textId="6374263F" w:rsidR="001016F7" w:rsidRDefault="001016F7" w:rsidP="003E5A51">
      <w:pPr>
        <w:pStyle w:val="NormalWeb"/>
        <w:spacing w:before="0" w:beforeAutospacing="0" w:after="0" w:afterAutospacing="0"/>
        <w:ind w:firstLine="360"/>
        <w:jc w:val="both"/>
      </w:pPr>
      <w:r>
        <w:t xml:space="preserve">Оснивање Центра за турски језик и културу </w:t>
      </w:r>
      <w:r w:rsidR="003E5A51">
        <w:rPr>
          <w:lang w:val="sr-Cyrl-RS"/>
        </w:rPr>
        <w:t xml:space="preserve">на Филозофском факултету Универзитета у Нишу </w:t>
      </w:r>
      <w:r>
        <w:t>има вишеструку оправданост која се огледа у академском, културном, економском и друштвеном контексту:</w:t>
      </w:r>
    </w:p>
    <w:p w14:paraId="08F559E1" w14:textId="77777777" w:rsidR="001016F7" w:rsidRDefault="001016F7" w:rsidP="001016F7">
      <w:pPr>
        <w:pStyle w:val="NormalWeb"/>
        <w:spacing w:before="0" w:beforeAutospacing="0" w:after="0" w:afterAutospacing="0"/>
        <w:ind w:firstLine="360"/>
        <w:jc w:val="both"/>
      </w:pPr>
    </w:p>
    <w:p w14:paraId="3EE6CAAF" w14:textId="77777777" w:rsidR="001016F7" w:rsidRDefault="001016F7" w:rsidP="001016F7">
      <w:pPr>
        <w:pStyle w:val="NormalWeb"/>
        <w:numPr>
          <w:ilvl w:val="0"/>
          <w:numId w:val="13"/>
        </w:numPr>
        <w:spacing w:before="0" w:beforeAutospacing="0" w:after="0" w:afterAutospacing="0"/>
        <w:jc w:val="both"/>
      </w:pPr>
      <w:r>
        <w:rPr>
          <w:rStyle w:val="Strong"/>
        </w:rPr>
        <w:t>Академска оправданост</w:t>
      </w:r>
    </w:p>
    <w:p w14:paraId="36FA847A" w14:textId="77777777" w:rsidR="001016F7" w:rsidRDefault="001016F7" w:rsidP="001016F7">
      <w:pPr>
        <w:pStyle w:val="NormalWeb"/>
        <w:numPr>
          <w:ilvl w:val="1"/>
          <w:numId w:val="13"/>
        </w:numPr>
        <w:spacing w:before="0" w:beforeAutospacing="0" w:after="0" w:afterAutospacing="0"/>
        <w:jc w:val="both"/>
      </w:pPr>
      <w:r>
        <w:t>Постоји растући интерес студената и наставника за изучавање турског језика, књижевности и културе. Турски језик постаје све присутнији у научним и образовним круговима као један од значајних светских језика са преко 80 милиона говорника.</w:t>
      </w:r>
    </w:p>
    <w:p w14:paraId="43B8FB2F" w14:textId="77777777" w:rsidR="001016F7" w:rsidRDefault="001016F7" w:rsidP="001016F7">
      <w:pPr>
        <w:pStyle w:val="NormalWeb"/>
        <w:numPr>
          <w:ilvl w:val="1"/>
          <w:numId w:val="13"/>
        </w:numPr>
        <w:spacing w:before="0" w:beforeAutospacing="0" w:after="0" w:afterAutospacing="0"/>
        <w:jc w:val="both"/>
      </w:pPr>
      <w:r>
        <w:t>Универзитет у Нишу, као један од водећих универзитета у Србији, кроз Центар добија нове могућности за развој туркологије, превођења, културних студија и међународних истраживачких пројеката.</w:t>
      </w:r>
    </w:p>
    <w:p w14:paraId="2A892320" w14:textId="77777777" w:rsidR="001016F7" w:rsidRDefault="001016F7" w:rsidP="001016F7">
      <w:pPr>
        <w:pStyle w:val="NormalWeb"/>
        <w:numPr>
          <w:ilvl w:val="0"/>
          <w:numId w:val="13"/>
        </w:numPr>
        <w:spacing w:before="0" w:beforeAutospacing="0" w:after="0" w:afterAutospacing="0"/>
        <w:jc w:val="both"/>
      </w:pPr>
      <w:r>
        <w:rPr>
          <w:rStyle w:val="Strong"/>
        </w:rPr>
        <w:t>Културна оправданост</w:t>
      </w:r>
    </w:p>
    <w:p w14:paraId="6A154F6D" w14:textId="77777777" w:rsidR="001016F7" w:rsidRDefault="001016F7" w:rsidP="001016F7">
      <w:pPr>
        <w:pStyle w:val="NormalWeb"/>
        <w:numPr>
          <w:ilvl w:val="1"/>
          <w:numId w:val="13"/>
        </w:numPr>
        <w:spacing w:before="0" w:beforeAutospacing="0" w:after="0" w:afterAutospacing="0"/>
        <w:jc w:val="both"/>
      </w:pPr>
      <w:r>
        <w:t>Србија и Турска деле богату заједничку историју и културне везе које се могу продубити кроз академске и уметничке програме.</w:t>
      </w:r>
    </w:p>
    <w:p w14:paraId="4E94E968" w14:textId="77777777" w:rsidR="001016F7" w:rsidRDefault="001016F7" w:rsidP="001016F7">
      <w:pPr>
        <w:pStyle w:val="NormalWeb"/>
        <w:numPr>
          <w:ilvl w:val="1"/>
          <w:numId w:val="13"/>
        </w:numPr>
        <w:spacing w:before="0" w:beforeAutospacing="0" w:after="0" w:afterAutospacing="0"/>
        <w:jc w:val="both"/>
      </w:pPr>
      <w:r>
        <w:t>Центар би омогућио организовање културних манифестација (изложби, књижевних вечери, филмских пројекција, музичких програма) којима би се градио дијалог и разумевање између народа.</w:t>
      </w:r>
    </w:p>
    <w:p w14:paraId="41CB0855" w14:textId="77777777" w:rsidR="001016F7" w:rsidRDefault="001016F7" w:rsidP="001016F7">
      <w:pPr>
        <w:pStyle w:val="NormalWeb"/>
        <w:numPr>
          <w:ilvl w:val="0"/>
          <w:numId w:val="13"/>
        </w:numPr>
        <w:spacing w:before="0" w:beforeAutospacing="0" w:after="0" w:afterAutospacing="0"/>
        <w:jc w:val="both"/>
      </w:pPr>
      <w:r>
        <w:rPr>
          <w:rStyle w:val="Strong"/>
        </w:rPr>
        <w:t>Економска и туристичка оправданост</w:t>
      </w:r>
    </w:p>
    <w:p w14:paraId="250B7EA5" w14:textId="77777777" w:rsidR="001016F7" w:rsidRDefault="001016F7" w:rsidP="001016F7">
      <w:pPr>
        <w:pStyle w:val="NormalWeb"/>
        <w:numPr>
          <w:ilvl w:val="1"/>
          <w:numId w:val="13"/>
        </w:numPr>
        <w:spacing w:before="0" w:beforeAutospacing="0" w:after="0" w:afterAutospacing="0"/>
        <w:jc w:val="both"/>
      </w:pPr>
      <w:r>
        <w:t>Познавање турског језика значајно доприноси развоју туризма, економије и пословне сарадње. Све већи број турских компанија инвестира у Србију, док турски туристи чине један од значајних сегмената укупног туристичког промета.</w:t>
      </w:r>
    </w:p>
    <w:p w14:paraId="45064AA5" w14:textId="77777777" w:rsidR="001016F7" w:rsidRDefault="001016F7" w:rsidP="001016F7">
      <w:pPr>
        <w:pStyle w:val="NormalWeb"/>
        <w:numPr>
          <w:ilvl w:val="1"/>
          <w:numId w:val="13"/>
        </w:numPr>
        <w:spacing w:before="0" w:beforeAutospacing="0" w:after="0" w:afterAutospacing="0"/>
        <w:jc w:val="both"/>
      </w:pPr>
      <w:r>
        <w:t>Центар може бити подршка локалним и регионалним привредним иницијативама које се ослањају на сарадњу са Турском.</w:t>
      </w:r>
    </w:p>
    <w:p w14:paraId="1D6A7974" w14:textId="77777777" w:rsidR="001016F7" w:rsidRDefault="001016F7" w:rsidP="001016F7">
      <w:pPr>
        <w:pStyle w:val="NormalWeb"/>
        <w:numPr>
          <w:ilvl w:val="0"/>
          <w:numId w:val="13"/>
        </w:numPr>
        <w:spacing w:before="0" w:beforeAutospacing="0" w:after="0" w:afterAutospacing="0"/>
        <w:jc w:val="both"/>
      </w:pPr>
      <w:r>
        <w:rPr>
          <w:rStyle w:val="Strong"/>
        </w:rPr>
        <w:t>Друштвена оправданост</w:t>
      </w:r>
    </w:p>
    <w:p w14:paraId="18C224FE" w14:textId="77777777" w:rsidR="001016F7" w:rsidRDefault="001016F7" w:rsidP="001016F7">
      <w:pPr>
        <w:pStyle w:val="NormalWeb"/>
        <w:numPr>
          <w:ilvl w:val="1"/>
          <w:numId w:val="13"/>
        </w:numPr>
        <w:spacing w:before="0" w:beforeAutospacing="0" w:after="0" w:afterAutospacing="0"/>
        <w:jc w:val="both"/>
      </w:pPr>
      <w:r>
        <w:t>У југоисточној Србији до сада није постојао институционални оквир који систематски негује турски језик и културу. Центар би попунио ову празнину и пружио ширу друштвену корист кроз едукацију, културу и научну сарадњу.</w:t>
      </w:r>
    </w:p>
    <w:p w14:paraId="6B11F38C" w14:textId="77777777" w:rsidR="001016F7" w:rsidRDefault="001016F7" w:rsidP="001016F7">
      <w:pPr>
        <w:pStyle w:val="NormalWeb"/>
        <w:numPr>
          <w:ilvl w:val="1"/>
          <w:numId w:val="13"/>
        </w:numPr>
        <w:spacing w:before="0" w:beforeAutospacing="0" w:after="0" w:afterAutospacing="0"/>
        <w:jc w:val="both"/>
      </w:pPr>
      <w:r>
        <w:t>Развијање интеркултуралних компетенција доприноси ширењу толеранције, разумевања и сарадње у мултикултурном окружењу какво је српско друштво.</w:t>
      </w:r>
    </w:p>
    <w:p w14:paraId="2AB92272" w14:textId="77777777" w:rsidR="001016F7" w:rsidRDefault="001016F7" w:rsidP="001016F7">
      <w:pPr>
        <w:pStyle w:val="NormalWeb"/>
        <w:numPr>
          <w:ilvl w:val="0"/>
          <w:numId w:val="13"/>
        </w:numPr>
        <w:spacing w:before="0" w:beforeAutospacing="0" w:after="0" w:afterAutospacing="0"/>
        <w:jc w:val="both"/>
      </w:pPr>
      <w:r>
        <w:rPr>
          <w:rStyle w:val="Strong"/>
        </w:rPr>
        <w:t>Институционална оправданост</w:t>
      </w:r>
    </w:p>
    <w:p w14:paraId="1B6B2823" w14:textId="77777777" w:rsidR="001016F7" w:rsidRDefault="001016F7" w:rsidP="001016F7">
      <w:pPr>
        <w:pStyle w:val="NormalWeb"/>
        <w:numPr>
          <w:ilvl w:val="1"/>
          <w:numId w:val="13"/>
        </w:numPr>
        <w:spacing w:before="0" w:beforeAutospacing="0" w:after="0" w:afterAutospacing="0"/>
        <w:jc w:val="both"/>
      </w:pPr>
      <w:r>
        <w:t>Оснивање Центра допринеће угледу и видљивости Филозофског факултета и Универзитета у Нишу на регионалном и међународном нивоу.</w:t>
      </w:r>
    </w:p>
    <w:p w14:paraId="78EF8D72" w14:textId="77777777" w:rsidR="001016F7" w:rsidRDefault="001016F7" w:rsidP="001016F7">
      <w:pPr>
        <w:pStyle w:val="NormalWeb"/>
        <w:numPr>
          <w:ilvl w:val="1"/>
          <w:numId w:val="13"/>
        </w:numPr>
        <w:spacing w:before="0" w:beforeAutospacing="0" w:after="0" w:afterAutospacing="0"/>
        <w:jc w:val="both"/>
      </w:pPr>
      <w:r>
        <w:lastRenderedPageBreak/>
        <w:t>Центар ће унапредити интернационализацију Факултета, повећати број партнера и отворити нове могућности за учешће у европским и глобалним програмима сарадње.</w:t>
      </w:r>
    </w:p>
    <w:p w14:paraId="120ED8F4" w14:textId="77777777" w:rsidR="00DA668F" w:rsidRPr="00DA668F" w:rsidRDefault="00DA668F" w:rsidP="00DA66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81E626E" w14:textId="77777777" w:rsidR="002764A8" w:rsidRPr="00DA668F" w:rsidRDefault="00CA7AAF" w:rsidP="00DA668F">
      <w:pPr>
        <w:pStyle w:val="Heading1"/>
        <w:spacing w:before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DA668F">
        <w:rPr>
          <w:rFonts w:ascii="Times New Roman" w:hAnsi="Times New Roman" w:cs="Times New Roman"/>
          <w:color w:val="auto"/>
          <w:sz w:val="24"/>
          <w:szCs w:val="24"/>
        </w:rPr>
        <w:t>6. Пословање и финансирање</w:t>
      </w:r>
    </w:p>
    <w:p w14:paraId="49A3F8AE" w14:textId="77777777" w:rsidR="001016F7" w:rsidRPr="001016F7" w:rsidRDefault="001016F7" w:rsidP="001016F7">
      <w:pPr>
        <w:pStyle w:val="NormalWeb"/>
        <w:spacing w:before="0" w:beforeAutospacing="0" w:after="0" w:afterAutospacing="0"/>
        <w:ind w:firstLine="720"/>
        <w:jc w:val="both"/>
      </w:pPr>
      <w:r w:rsidRPr="001016F7">
        <w:t xml:space="preserve">Центар за турски језик и културу ће функционисати као </w:t>
      </w:r>
      <w:r w:rsidRPr="00666557">
        <w:rPr>
          <w:rStyle w:val="Strong"/>
          <w:b w:val="0"/>
          <w:bCs w:val="0"/>
        </w:rPr>
        <w:t>посебна организациона јединица у оквиру Филозофског факултета Универзитета у Нишу</w:t>
      </w:r>
      <w:r w:rsidRPr="001016F7">
        <w:t>, уз поштовање свих важећих закона, статута Универзитета и интерних аката Факултета.</w:t>
      </w:r>
    </w:p>
    <w:p w14:paraId="32881323" w14:textId="77777777" w:rsidR="001016F7" w:rsidRPr="001016F7" w:rsidRDefault="001016F7" w:rsidP="001016F7">
      <w:pPr>
        <w:pStyle w:val="Heading3"/>
        <w:spacing w:before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1016F7">
        <w:rPr>
          <w:rFonts w:ascii="Times New Roman" w:hAnsi="Times New Roman" w:cs="Times New Roman"/>
          <w:color w:val="auto"/>
          <w:sz w:val="24"/>
          <w:szCs w:val="24"/>
        </w:rPr>
        <w:t>6.1. Пословање</w:t>
      </w:r>
    </w:p>
    <w:p w14:paraId="2952FD15" w14:textId="77777777" w:rsidR="001016F7" w:rsidRPr="001016F7" w:rsidRDefault="001016F7" w:rsidP="001016F7">
      <w:pPr>
        <w:pStyle w:val="NormalWeb"/>
        <w:numPr>
          <w:ilvl w:val="0"/>
          <w:numId w:val="14"/>
        </w:numPr>
        <w:spacing w:before="0" w:beforeAutospacing="0" w:after="0" w:afterAutospacing="0"/>
        <w:jc w:val="both"/>
      </w:pPr>
      <w:r w:rsidRPr="001016F7">
        <w:rPr>
          <w:rStyle w:val="Strong"/>
        </w:rPr>
        <w:t>Организација наставних и ваннаставних активности</w:t>
      </w:r>
      <w:r w:rsidRPr="001016F7">
        <w:t>: реализација курсева турског језика различитог нивоа, летњих и зимских школа, семинара и радионица;</w:t>
      </w:r>
    </w:p>
    <w:p w14:paraId="6FC3E086" w14:textId="77777777" w:rsidR="001016F7" w:rsidRPr="001016F7" w:rsidRDefault="001016F7" w:rsidP="001016F7">
      <w:pPr>
        <w:pStyle w:val="NormalWeb"/>
        <w:numPr>
          <w:ilvl w:val="0"/>
          <w:numId w:val="14"/>
        </w:numPr>
        <w:spacing w:before="0" w:beforeAutospacing="0" w:after="0" w:afterAutospacing="0"/>
        <w:jc w:val="both"/>
      </w:pPr>
      <w:r w:rsidRPr="001016F7">
        <w:rPr>
          <w:rStyle w:val="Strong"/>
        </w:rPr>
        <w:t>Научне активности</w:t>
      </w:r>
      <w:r w:rsidRPr="001016F7">
        <w:t>: организација конференција, округлих столова и истраживачких пројеката у области туркологије, лингвистике и културних студија;</w:t>
      </w:r>
    </w:p>
    <w:p w14:paraId="488962F9" w14:textId="77777777" w:rsidR="001016F7" w:rsidRPr="001016F7" w:rsidRDefault="001016F7" w:rsidP="001016F7">
      <w:pPr>
        <w:pStyle w:val="NormalWeb"/>
        <w:numPr>
          <w:ilvl w:val="0"/>
          <w:numId w:val="14"/>
        </w:numPr>
        <w:spacing w:before="0" w:beforeAutospacing="0" w:after="0" w:afterAutospacing="0"/>
        <w:jc w:val="both"/>
      </w:pPr>
      <w:r w:rsidRPr="001016F7">
        <w:rPr>
          <w:rStyle w:val="Strong"/>
        </w:rPr>
        <w:t>Културне активности</w:t>
      </w:r>
      <w:r w:rsidRPr="001016F7">
        <w:t>: реализација манифестација, изложби, филмских и музичких програма;</w:t>
      </w:r>
    </w:p>
    <w:p w14:paraId="59A6D2AE" w14:textId="77777777" w:rsidR="001016F7" w:rsidRPr="001016F7" w:rsidRDefault="001016F7" w:rsidP="001016F7">
      <w:pPr>
        <w:pStyle w:val="NormalWeb"/>
        <w:numPr>
          <w:ilvl w:val="0"/>
          <w:numId w:val="14"/>
        </w:numPr>
        <w:spacing w:before="0" w:beforeAutospacing="0" w:after="0" w:afterAutospacing="0"/>
        <w:jc w:val="both"/>
      </w:pPr>
      <w:r w:rsidRPr="001016F7">
        <w:rPr>
          <w:rStyle w:val="Strong"/>
        </w:rPr>
        <w:t>Издавачка делатност</w:t>
      </w:r>
      <w:r w:rsidRPr="001016F7">
        <w:t>: објављивање научних публикација, наставних материјала и зборника радова;</w:t>
      </w:r>
    </w:p>
    <w:p w14:paraId="6FED5073" w14:textId="400C8374" w:rsidR="001016F7" w:rsidRDefault="001016F7" w:rsidP="001016F7">
      <w:pPr>
        <w:pStyle w:val="NormalWeb"/>
        <w:numPr>
          <w:ilvl w:val="0"/>
          <w:numId w:val="14"/>
        </w:numPr>
        <w:spacing w:before="0" w:beforeAutospacing="0" w:after="0" w:afterAutospacing="0"/>
        <w:jc w:val="both"/>
      </w:pPr>
      <w:r w:rsidRPr="001016F7">
        <w:rPr>
          <w:rStyle w:val="Strong"/>
        </w:rPr>
        <w:t>Међународна сарадња</w:t>
      </w:r>
      <w:r w:rsidRPr="001016F7">
        <w:t>: успостављање партнерстава са универзитетима и културним центрима у Турској и региону, укључивање у европске и међународне академске и културне мреже.</w:t>
      </w:r>
    </w:p>
    <w:p w14:paraId="3B1BDC59" w14:textId="77777777" w:rsidR="001016F7" w:rsidRPr="001016F7" w:rsidRDefault="001016F7" w:rsidP="001016F7">
      <w:pPr>
        <w:pStyle w:val="NormalWeb"/>
        <w:spacing w:before="0" w:beforeAutospacing="0" w:after="0" w:afterAutospacing="0"/>
        <w:ind w:left="720"/>
        <w:jc w:val="both"/>
      </w:pPr>
    </w:p>
    <w:p w14:paraId="7E34338D" w14:textId="77777777" w:rsidR="001016F7" w:rsidRPr="001016F7" w:rsidRDefault="001016F7" w:rsidP="001016F7">
      <w:pPr>
        <w:pStyle w:val="Heading3"/>
        <w:spacing w:before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1016F7">
        <w:rPr>
          <w:rFonts w:ascii="Times New Roman" w:hAnsi="Times New Roman" w:cs="Times New Roman"/>
          <w:color w:val="auto"/>
          <w:sz w:val="24"/>
          <w:szCs w:val="24"/>
        </w:rPr>
        <w:t>6.2. Финансирање</w:t>
      </w:r>
    </w:p>
    <w:p w14:paraId="33AA9817" w14:textId="77777777" w:rsidR="001016F7" w:rsidRPr="001016F7" w:rsidRDefault="001016F7" w:rsidP="00666557">
      <w:pPr>
        <w:pStyle w:val="NormalWeb"/>
        <w:spacing w:before="0" w:beforeAutospacing="0" w:after="0" w:afterAutospacing="0"/>
        <w:ind w:firstLine="360"/>
        <w:jc w:val="both"/>
      </w:pPr>
      <w:r w:rsidRPr="001016F7">
        <w:t xml:space="preserve">Финансијска одрживост Центра засниваће се на </w:t>
      </w:r>
      <w:r w:rsidRPr="00666557">
        <w:rPr>
          <w:rStyle w:val="Strong"/>
          <w:b w:val="0"/>
          <w:bCs w:val="0"/>
        </w:rPr>
        <w:t>комбинацији више извора финансирања</w:t>
      </w:r>
      <w:r w:rsidRPr="001016F7">
        <w:t>, чиме ће се обезбедити стабилан развој и дугорочна перспектива. Средства ће се обезбеђивати из следећих извора:</w:t>
      </w:r>
    </w:p>
    <w:p w14:paraId="478AF729" w14:textId="77777777" w:rsidR="001016F7" w:rsidRPr="001016F7" w:rsidRDefault="001016F7" w:rsidP="001016F7">
      <w:pPr>
        <w:pStyle w:val="NormalWeb"/>
        <w:numPr>
          <w:ilvl w:val="0"/>
          <w:numId w:val="15"/>
        </w:numPr>
        <w:spacing w:before="0" w:beforeAutospacing="0" w:after="0" w:afterAutospacing="0"/>
        <w:jc w:val="both"/>
      </w:pPr>
      <w:r w:rsidRPr="001016F7">
        <w:rPr>
          <w:rStyle w:val="Strong"/>
        </w:rPr>
        <w:t>Котизације и школарине за курсеве турског језика</w:t>
      </w:r>
      <w:r w:rsidRPr="001016F7">
        <w:t xml:space="preserve"> – средства која се остварују кроз самофинансирајуће програме наставе језика и културе.</w:t>
      </w:r>
    </w:p>
    <w:p w14:paraId="3938CB6B" w14:textId="77777777" w:rsidR="001016F7" w:rsidRPr="001016F7" w:rsidRDefault="001016F7" w:rsidP="001016F7">
      <w:pPr>
        <w:pStyle w:val="NormalWeb"/>
        <w:numPr>
          <w:ilvl w:val="0"/>
          <w:numId w:val="15"/>
        </w:numPr>
        <w:spacing w:before="0" w:beforeAutospacing="0" w:after="0" w:afterAutospacing="0"/>
        <w:jc w:val="both"/>
      </w:pPr>
      <w:r w:rsidRPr="001016F7">
        <w:rPr>
          <w:rStyle w:val="Strong"/>
        </w:rPr>
        <w:t>Научно-истраживачки и образовни пројекти</w:t>
      </w:r>
      <w:r w:rsidRPr="001016F7">
        <w:t xml:space="preserve"> – финансирани од стране домаћих и међународних институција (Европска унија, Erasmus+, Horizon Europe, TIKA, UNESCO, национална министарства и фондације).</w:t>
      </w:r>
    </w:p>
    <w:p w14:paraId="52E09472" w14:textId="77777777" w:rsidR="001016F7" w:rsidRPr="001016F7" w:rsidRDefault="001016F7" w:rsidP="001016F7">
      <w:pPr>
        <w:pStyle w:val="NormalWeb"/>
        <w:numPr>
          <w:ilvl w:val="0"/>
          <w:numId w:val="15"/>
        </w:numPr>
        <w:spacing w:before="0" w:beforeAutospacing="0" w:after="0" w:afterAutospacing="0"/>
        <w:jc w:val="both"/>
      </w:pPr>
      <w:r w:rsidRPr="001016F7">
        <w:rPr>
          <w:rStyle w:val="Strong"/>
        </w:rPr>
        <w:t>Донације и подршка амбасада, културних центара и привредних субјеката</w:t>
      </w:r>
      <w:r w:rsidRPr="001016F7">
        <w:t xml:space="preserve"> – посебно амбасаде Републике Турске у Београду и релевантних турских институција.</w:t>
      </w:r>
    </w:p>
    <w:p w14:paraId="0CABCBAF" w14:textId="77777777" w:rsidR="001016F7" w:rsidRPr="001016F7" w:rsidRDefault="001016F7" w:rsidP="001016F7">
      <w:pPr>
        <w:pStyle w:val="NormalWeb"/>
        <w:numPr>
          <w:ilvl w:val="0"/>
          <w:numId w:val="15"/>
        </w:numPr>
        <w:spacing w:before="0" w:beforeAutospacing="0" w:after="0" w:afterAutospacing="0"/>
        <w:jc w:val="both"/>
      </w:pPr>
      <w:r w:rsidRPr="001016F7">
        <w:rPr>
          <w:rStyle w:val="Strong"/>
        </w:rPr>
        <w:t>Спонзорства и партнерства</w:t>
      </w:r>
      <w:r w:rsidRPr="001016F7">
        <w:t xml:space="preserve"> – сарадња са компанијама из Србије и Турске које послују у областима образовања, културе, туризма и привреде.</w:t>
      </w:r>
    </w:p>
    <w:p w14:paraId="35B1AC20" w14:textId="36E108B1" w:rsidR="001016F7" w:rsidRDefault="001016F7" w:rsidP="001016F7">
      <w:pPr>
        <w:pStyle w:val="NormalWeb"/>
        <w:numPr>
          <w:ilvl w:val="0"/>
          <w:numId w:val="15"/>
        </w:numPr>
        <w:spacing w:before="0" w:beforeAutospacing="0" w:after="0" w:afterAutospacing="0"/>
        <w:jc w:val="both"/>
      </w:pPr>
      <w:r w:rsidRPr="001016F7">
        <w:rPr>
          <w:rStyle w:val="Strong"/>
        </w:rPr>
        <w:t>Издавачка и саветодавна делатност</w:t>
      </w:r>
      <w:r w:rsidRPr="001016F7">
        <w:t xml:space="preserve"> – продаја публикација, приручника и организација специјализованих обука и консултација за институције и компаније.</w:t>
      </w:r>
    </w:p>
    <w:p w14:paraId="72173747" w14:textId="77777777" w:rsidR="001016F7" w:rsidRPr="001016F7" w:rsidRDefault="001016F7" w:rsidP="001016F7">
      <w:pPr>
        <w:pStyle w:val="NormalWeb"/>
        <w:spacing w:before="0" w:beforeAutospacing="0" w:after="0" w:afterAutospacing="0"/>
        <w:ind w:left="720"/>
        <w:jc w:val="both"/>
      </w:pPr>
    </w:p>
    <w:p w14:paraId="7C252043" w14:textId="77777777" w:rsidR="001016F7" w:rsidRPr="001016F7" w:rsidRDefault="001016F7" w:rsidP="001016F7">
      <w:pPr>
        <w:pStyle w:val="Heading3"/>
        <w:spacing w:before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1016F7">
        <w:rPr>
          <w:rFonts w:ascii="Times New Roman" w:hAnsi="Times New Roman" w:cs="Times New Roman"/>
          <w:color w:val="auto"/>
          <w:sz w:val="24"/>
          <w:szCs w:val="24"/>
        </w:rPr>
        <w:t>6.3. Финансијска транспарентност</w:t>
      </w:r>
    </w:p>
    <w:p w14:paraId="3753A5F9" w14:textId="77777777" w:rsidR="001016F7" w:rsidRPr="001016F7" w:rsidRDefault="001016F7" w:rsidP="001016F7">
      <w:pPr>
        <w:pStyle w:val="NormalWeb"/>
        <w:spacing w:before="0" w:beforeAutospacing="0" w:after="0" w:afterAutospacing="0"/>
        <w:ind w:firstLine="720"/>
        <w:jc w:val="both"/>
      </w:pPr>
      <w:r w:rsidRPr="001016F7">
        <w:t>Пословање Центра биће усклађено са принципима финансијске транспарентности и одговорности. Сви приходи и расходи биће евидентирани у финансијским извештајима Филозофског факултета, а Центар ће подносити годишњи извештај о раду и финансијском пословању Наставно-научном већу.</w:t>
      </w:r>
    </w:p>
    <w:p w14:paraId="5FE2FF47" w14:textId="77777777" w:rsidR="00DA668F" w:rsidRPr="00DA668F" w:rsidRDefault="00DA668F" w:rsidP="00DA66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0BC8290" w14:textId="77777777" w:rsidR="002764A8" w:rsidRPr="00DA668F" w:rsidRDefault="00CA7AAF" w:rsidP="00DA668F">
      <w:pPr>
        <w:pStyle w:val="Heading1"/>
        <w:spacing w:before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DA668F">
        <w:rPr>
          <w:rFonts w:ascii="Times New Roman" w:hAnsi="Times New Roman" w:cs="Times New Roman"/>
          <w:color w:val="auto"/>
          <w:sz w:val="24"/>
          <w:szCs w:val="24"/>
        </w:rPr>
        <w:t>7. Управљање</w:t>
      </w:r>
    </w:p>
    <w:p w14:paraId="504B5D59" w14:textId="4C9D62C5" w:rsidR="00DA668F" w:rsidRDefault="00CA7AAF" w:rsidP="000645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668F">
        <w:rPr>
          <w:rFonts w:ascii="Times New Roman" w:hAnsi="Times New Roman" w:cs="Times New Roman"/>
          <w:sz w:val="24"/>
          <w:szCs w:val="24"/>
        </w:rPr>
        <w:t xml:space="preserve">- Центром управља директор кога именује </w:t>
      </w:r>
      <w:r w:rsidR="00064550">
        <w:rPr>
          <w:rFonts w:ascii="Times New Roman" w:hAnsi="Times New Roman" w:cs="Times New Roman"/>
          <w:sz w:val="24"/>
          <w:szCs w:val="24"/>
          <w:lang w:val="sr-Cyrl-RS"/>
        </w:rPr>
        <w:t>декан Факултета на предлог</w:t>
      </w:r>
      <w:r w:rsidRPr="00DA668F">
        <w:rPr>
          <w:rFonts w:ascii="Times New Roman" w:hAnsi="Times New Roman" w:cs="Times New Roman"/>
          <w:sz w:val="24"/>
          <w:szCs w:val="24"/>
        </w:rPr>
        <w:t xml:space="preserve"> </w:t>
      </w:r>
      <w:r w:rsidR="00064550">
        <w:rPr>
          <w:rFonts w:ascii="Times New Roman" w:hAnsi="Times New Roman" w:cs="Times New Roman"/>
          <w:sz w:val="24"/>
          <w:szCs w:val="24"/>
          <w:lang w:val="sr-Cyrl-RS"/>
        </w:rPr>
        <w:t>Већа Центра</w:t>
      </w:r>
      <w:r w:rsidRPr="00DA668F">
        <w:rPr>
          <w:rFonts w:ascii="Times New Roman" w:hAnsi="Times New Roman" w:cs="Times New Roman"/>
          <w:sz w:val="24"/>
          <w:szCs w:val="24"/>
        </w:rPr>
        <w:t>;</w:t>
      </w:r>
    </w:p>
    <w:p w14:paraId="03D94BDE" w14:textId="71805064" w:rsidR="00DA668F" w:rsidRDefault="00CA7AAF" w:rsidP="00DA66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668F">
        <w:rPr>
          <w:rFonts w:ascii="Times New Roman" w:hAnsi="Times New Roman" w:cs="Times New Roman"/>
          <w:sz w:val="24"/>
          <w:szCs w:val="24"/>
        </w:rPr>
        <w:t>- Директор координира рад и представља Центар у земљи и иностранству;</w:t>
      </w:r>
      <w:r w:rsidRPr="00DA668F">
        <w:rPr>
          <w:rFonts w:ascii="Times New Roman" w:hAnsi="Times New Roman" w:cs="Times New Roman"/>
          <w:sz w:val="24"/>
          <w:szCs w:val="24"/>
        </w:rPr>
        <w:br/>
        <w:t xml:space="preserve">- </w:t>
      </w:r>
      <w:r w:rsidR="00064550">
        <w:rPr>
          <w:rFonts w:ascii="Times New Roman" w:hAnsi="Times New Roman" w:cs="Times New Roman"/>
          <w:sz w:val="24"/>
          <w:szCs w:val="24"/>
          <w:lang w:val="sr-Cyrl-RS"/>
        </w:rPr>
        <w:t>Веће</w:t>
      </w:r>
      <w:r w:rsidRPr="00DA668F">
        <w:rPr>
          <w:rFonts w:ascii="Times New Roman" w:hAnsi="Times New Roman" w:cs="Times New Roman"/>
          <w:sz w:val="24"/>
          <w:szCs w:val="24"/>
        </w:rPr>
        <w:t xml:space="preserve"> Центра чине </w:t>
      </w:r>
      <w:r w:rsidR="00C82DB7">
        <w:rPr>
          <w:rFonts w:ascii="Times New Roman" w:hAnsi="Times New Roman" w:cs="Times New Roman"/>
          <w:sz w:val="24"/>
          <w:szCs w:val="24"/>
          <w:lang w:val="sr-Cyrl-RS"/>
        </w:rPr>
        <w:t>продекан за међународну и међуинституционалну сарадњу</w:t>
      </w:r>
      <w:r w:rsidR="007A2F3E">
        <w:rPr>
          <w:rFonts w:ascii="Times New Roman" w:hAnsi="Times New Roman" w:cs="Times New Roman"/>
          <w:sz w:val="24"/>
          <w:szCs w:val="24"/>
          <w:lang w:val="sr-Cyrl-RS"/>
        </w:rPr>
        <w:t xml:space="preserve"> и </w:t>
      </w:r>
      <w:r w:rsidRPr="00DA668F">
        <w:rPr>
          <w:rFonts w:ascii="Times New Roman" w:hAnsi="Times New Roman" w:cs="Times New Roman"/>
          <w:sz w:val="24"/>
          <w:szCs w:val="24"/>
        </w:rPr>
        <w:t>наставници туркологије;</w:t>
      </w:r>
    </w:p>
    <w:p w14:paraId="4AE98E4D" w14:textId="1E32F829" w:rsidR="002764A8" w:rsidRPr="00DE1EEB" w:rsidRDefault="00CA7AAF" w:rsidP="00DA66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A668F">
        <w:rPr>
          <w:rFonts w:ascii="Times New Roman" w:hAnsi="Times New Roman" w:cs="Times New Roman"/>
          <w:sz w:val="24"/>
          <w:szCs w:val="24"/>
        </w:rPr>
        <w:t>- Административна и техничка подршка обезбеђује се преко служби Факултета</w:t>
      </w:r>
      <w:r w:rsidR="00DE1EEB">
        <w:rPr>
          <w:rFonts w:ascii="Times New Roman" w:hAnsi="Times New Roman" w:cs="Times New Roman"/>
          <w:sz w:val="24"/>
          <w:szCs w:val="24"/>
          <w:lang w:val="sr-Cyrl-RS"/>
        </w:rPr>
        <w:t xml:space="preserve"> и Канцеларије за међународну и међуинституционалну сарадњу; </w:t>
      </w:r>
    </w:p>
    <w:p w14:paraId="3557B3D1" w14:textId="009A26A1" w:rsidR="001016F7" w:rsidRDefault="001016F7" w:rsidP="00DA66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2100740" w14:textId="133C4FD7" w:rsidR="001016F7" w:rsidRDefault="001016F7" w:rsidP="001016F7">
      <w:pPr>
        <w:pStyle w:val="Heading2"/>
        <w:spacing w:before="0" w:line="240" w:lineRule="auto"/>
        <w:jc w:val="both"/>
        <w:rPr>
          <w:rFonts w:ascii="Times New Roman" w:hAnsi="Times New Roman" w:cs="Times New Roman"/>
          <w:color w:val="auto"/>
        </w:rPr>
      </w:pPr>
      <w:r w:rsidRPr="001016F7">
        <w:rPr>
          <w:rFonts w:ascii="Times New Roman" w:hAnsi="Times New Roman" w:cs="Times New Roman"/>
          <w:color w:val="auto"/>
        </w:rPr>
        <w:t>Закључак</w:t>
      </w:r>
    </w:p>
    <w:p w14:paraId="0BCF9871" w14:textId="77777777" w:rsidR="001016F7" w:rsidRPr="001016F7" w:rsidRDefault="001016F7" w:rsidP="001016F7"/>
    <w:p w14:paraId="1873A6BB" w14:textId="20B5096C" w:rsidR="001016F7" w:rsidRPr="00064550" w:rsidRDefault="001016F7" w:rsidP="00DE1EEB">
      <w:pPr>
        <w:pStyle w:val="NormalWeb"/>
        <w:spacing w:before="0" w:beforeAutospacing="0" w:after="0" w:afterAutospacing="0"/>
        <w:ind w:firstLine="720"/>
        <w:jc w:val="both"/>
        <w:rPr>
          <w:lang w:val="sr-Cyrl-RS"/>
        </w:rPr>
      </w:pPr>
      <w:r w:rsidRPr="001016F7">
        <w:t>Оснивање Центра за турски језик и културу на Филозофском факултету Универзитета у Нишу представља стратешки корак ка јачању интернационализације, културне размене и научне сарадње. Центар ће омогућити студентима, наставницима, истраживачима и широј јавности да стекну нова знања, компетенције и искуства која ће бити од користи не само у академском и професионалном смислу, већ и у ширем друштвеном контексту.</w:t>
      </w:r>
      <w:r>
        <w:rPr>
          <w:lang w:val="sr-Cyrl-RS"/>
        </w:rPr>
        <w:t xml:space="preserve"> </w:t>
      </w:r>
      <w:r w:rsidRPr="001016F7">
        <w:rPr>
          <w:lang w:val="sr-Cyrl-RS"/>
        </w:rPr>
        <w:t xml:space="preserve">Као институционални оквир, Центар ће допринети промоцији турског језика и културе, изградњи трајних веза између Србије и Турске, али и јачању позиције Универзитета у Нишу као водеће образовне и научне институције у региону. </w:t>
      </w:r>
      <w:r w:rsidRPr="00064550">
        <w:rPr>
          <w:lang w:val="sr-Cyrl-RS"/>
        </w:rPr>
        <w:t>Успостављањем Центра, Филозофски факултет добија нову димензију деловања која је у складу са савременим европским и глобалним токовима, као и са потребама локалне заједнице и националним приоритетима.</w:t>
      </w:r>
      <w:r w:rsidR="00DE1EEB">
        <w:rPr>
          <w:lang w:val="sr-Cyrl-RS"/>
        </w:rPr>
        <w:t xml:space="preserve"> </w:t>
      </w:r>
      <w:r w:rsidRPr="00064550">
        <w:rPr>
          <w:lang w:val="sr-Cyrl-RS"/>
        </w:rPr>
        <w:t xml:space="preserve">Центар за турски језик и културу неће бити само место учења језика, већ и </w:t>
      </w:r>
      <w:r w:rsidRPr="00DE1EEB">
        <w:rPr>
          <w:rStyle w:val="Strong"/>
          <w:b w:val="0"/>
          <w:bCs w:val="0"/>
          <w:lang w:val="sr-Cyrl-RS"/>
        </w:rPr>
        <w:t>простор дијалога, сарадње и стваралаштва</w:t>
      </w:r>
      <w:r w:rsidRPr="00064550">
        <w:rPr>
          <w:lang w:val="sr-Cyrl-RS"/>
        </w:rPr>
        <w:t>, отворен за све који желе да допринесу бољем разумевању и ближем повезивању народа, култура и институција Србије и Турске.</w:t>
      </w:r>
    </w:p>
    <w:p w14:paraId="34C8AFD4" w14:textId="77777777" w:rsidR="001016F7" w:rsidRPr="00064550" w:rsidRDefault="001016F7" w:rsidP="00DA66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sectPr w:rsidR="001016F7" w:rsidRPr="00064550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70F6FD8"/>
    <w:multiLevelType w:val="multilevel"/>
    <w:tmpl w:val="011A88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0AE23B6C"/>
    <w:multiLevelType w:val="multilevel"/>
    <w:tmpl w:val="C2D4C0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0FF41A5"/>
    <w:multiLevelType w:val="multilevel"/>
    <w:tmpl w:val="545CB0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D785A3D"/>
    <w:multiLevelType w:val="multilevel"/>
    <w:tmpl w:val="3D1007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E90411B"/>
    <w:multiLevelType w:val="multilevel"/>
    <w:tmpl w:val="C2082A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24F46D2"/>
    <w:multiLevelType w:val="multilevel"/>
    <w:tmpl w:val="588EA9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76028399">
    <w:abstractNumId w:val="8"/>
  </w:num>
  <w:num w:numId="2" w16cid:durableId="785467118">
    <w:abstractNumId w:val="6"/>
  </w:num>
  <w:num w:numId="3" w16cid:durableId="502015016">
    <w:abstractNumId w:val="5"/>
  </w:num>
  <w:num w:numId="4" w16cid:durableId="1058354928">
    <w:abstractNumId w:val="4"/>
  </w:num>
  <w:num w:numId="5" w16cid:durableId="1435131249">
    <w:abstractNumId w:val="7"/>
  </w:num>
  <w:num w:numId="6" w16cid:durableId="2129008258">
    <w:abstractNumId w:val="3"/>
  </w:num>
  <w:num w:numId="7" w16cid:durableId="1261065027">
    <w:abstractNumId w:val="2"/>
  </w:num>
  <w:num w:numId="8" w16cid:durableId="1931809739">
    <w:abstractNumId w:val="1"/>
  </w:num>
  <w:num w:numId="9" w16cid:durableId="1335183726">
    <w:abstractNumId w:val="0"/>
  </w:num>
  <w:num w:numId="10" w16cid:durableId="616644841">
    <w:abstractNumId w:val="14"/>
  </w:num>
  <w:num w:numId="11" w16cid:durableId="68969081">
    <w:abstractNumId w:val="13"/>
  </w:num>
  <w:num w:numId="12" w16cid:durableId="2046709795">
    <w:abstractNumId w:val="11"/>
  </w:num>
  <w:num w:numId="13" w16cid:durableId="1242060855">
    <w:abstractNumId w:val="10"/>
  </w:num>
  <w:num w:numId="14" w16cid:durableId="1284768519">
    <w:abstractNumId w:val="12"/>
  </w:num>
  <w:num w:numId="15" w16cid:durableId="104794916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34616"/>
    <w:rsid w:val="0006063C"/>
    <w:rsid w:val="00064550"/>
    <w:rsid w:val="001016F7"/>
    <w:rsid w:val="00120279"/>
    <w:rsid w:val="0015074B"/>
    <w:rsid w:val="002764A8"/>
    <w:rsid w:val="0029639D"/>
    <w:rsid w:val="002C2D0E"/>
    <w:rsid w:val="00326F90"/>
    <w:rsid w:val="00382363"/>
    <w:rsid w:val="003E5A51"/>
    <w:rsid w:val="00666557"/>
    <w:rsid w:val="007A2F3E"/>
    <w:rsid w:val="008B36B5"/>
    <w:rsid w:val="00A75C33"/>
    <w:rsid w:val="00AA1D8D"/>
    <w:rsid w:val="00B47730"/>
    <w:rsid w:val="00C82DB7"/>
    <w:rsid w:val="00CA7AAF"/>
    <w:rsid w:val="00CB0664"/>
    <w:rsid w:val="00DA668F"/>
    <w:rsid w:val="00DE1EEB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3A2AA37"/>
  <w14:defaultImageDpi w14:val="300"/>
  <w15:docId w15:val="{4498728B-9D33-4F53-80DA-5CF42048F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NormalWeb">
    <w:name w:val="Normal (Web)"/>
    <w:basedOn w:val="Normal"/>
    <w:uiPriority w:val="99"/>
    <w:semiHidden/>
    <w:unhideWhenUsed/>
    <w:rsid w:val="001016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897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15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1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8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7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6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4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2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1992</Words>
  <Characters>11361</Characters>
  <Application>Microsoft Office Word</Application>
  <DocSecurity>0</DocSecurity>
  <Lines>94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13327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Snežana Miljković</cp:lastModifiedBy>
  <cp:revision>2</cp:revision>
  <dcterms:created xsi:type="dcterms:W3CDTF">2025-11-20T11:50:00Z</dcterms:created>
  <dcterms:modified xsi:type="dcterms:W3CDTF">2025-11-20T11:50:00Z</dcterms:modified>
  <cp:category/>
</cp:coreProperties>
</file>